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69" w:rsidRDefault="00FF4469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3"/>
                  </w:tblGrid>
                  <w:tr w:rsidR="00F622D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FF4469" w:rsidRDefault="00FF4469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F622D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FF4469" w:rsidRDefault="00FF4469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622D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FF4469" w:rsidRDefault="00FF4469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FF4469" w:rsidRDefault="00FF4469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601CA1516BE24E72809DC846D5CD848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4-17T00:00:00Z">
          <w:dateFormat w:val="M/d/yyyy"/>
          <w:lid w:val="en-US"/>
          <w:storeMappedDataAs w:val="dateTime"/>
          <w:calendar w:val="gregorian"/>
        </w:date>
      </w:sdtPr>
      <w:sdtContent>
        <w:p w:rsidR="00FF4469" w:rsidRDefault="00764B86">
          <w:pPr>
            <w:pStyle w:val="DateText"/>
          </w:pPr>
          <w:r>
            <w:t>4/17/2012</w:t>
          </w:r>
        </w:p>
      </w:sdtContent>
    </w:sdt>
    <w:sdt>
      <w:sdtPr>
        <w:id w:val="212564916"/>
        <w:placeholder>
          <w:docPart w:val="4ECA9CF88CFC49F4810A51C34602869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FF4469" w:rsidRDefault="00764B86">
          <w:pPr>
            <w:pStyle w:val="SenderAddress"/>
          </w:pPr>
          <w:r>
            <w:t>Mr. Talbot</w:t>
          </w:r>
        </w:p>
      </w:sdtContent>
    </w:sdt>
    <w:sdt>
      <w:sdtPr>
        <w:id w:val="18534652"/>
        <w:placeholder>
          <w:docPart w:val="421A474F820E4361AF0495C856A69F3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FF4469" w:rsidRDefault="00764B86">
          <w:pPr>
            <w:pStyle w:val="SenderAddress"/>
          </w:pPr>
          <w:r>
            <w:t>Talbots Abroad</w:t>
          </w:r>
        </w:p>
      </w:sdtContent>
    </w:sdt>
    <w:p w:rsidR="00764B86" w:rsidRDefault="00031A7C">
      <w:pPr>
        <w:pStyle w:val="SenderAddress"/>
      </w:pPr>
      <w:r>
        <w:t>4412 Rosanna Drive</w:t>
      </w:r>
    </w:p>
    <w:p w:rsidR="00FF4469" w:rsidRDefault="00764B86">
      <w:pPr>
        <w:pStyle w:val="SenderAddress"/>
      </w:pPr>
      <w:r>
        <w:t>Allison Park, PA 15101</w:t>
      </w:r>
    </w:p>
    <w:p w:rsidR="00031A7C" w:rsidRDefault="00031A7C">
      <w:pPr>
        <w:pStyle w:val="RecipientAddress"/>
      </w:pPr>
      <w:r>
        <w:t>4591 School Drive</w:t>
      </w:r>
    </w:p>
    <w:p w:rsidR="00FF4469" w:rsidRDefault="00031A7C">
      <w:pPr>
        <w:pStyle w:val="RecipientAddress"/>
      </w:pPr>
      <w:r>
        <w:t>Allison Park, PA 15101</w:t>
      </w:r>
      <w:r w:rsidR="00FF4469">
        <w:fldChar w:fldCharType="begin"/>
      </w:r>
      <w:r w:rsidR="00F622D3">
        <w:instrText xml:space="preserve"> ADDRESSBLOCK \f "&lt;&lt;_FIRST0_&gt;&gt;&lt;&lt; _LAST0_&gt;&gt;&lt;&lt; _SUFFIX0_&gt;&gt;</w:instrText>
      </w:r>
    </w:p>
    <w:p w:rsidR="00FF4469" w:rsidRDefault="00F622D3">
      <w:pPr>
        <w:pStyle w:val="RecipientAddress"/>
      </w:pPr>
      <w:r>
        <w:instrText>&lt;&lt;</w:instrText>
      </w:r>
      <w:r>
        <w:instrText>_COMPANY_</w:instrText>
      </w:r>
    </w:p>
    <w:p w:rsidR="00FF4469" w:rsidRDefault="00F622D3">
      <w:pPr>
        <w:pStyle w:val="RecipientAddress"/>
      </w:pPr>
      <w:r>
        <w:instrText>&gt;&gt;&lt;&lt;_STREET1_</w:instrText>
      </w:r>
    </w:p>
    <w:p w:rsidR="00FF4469" w:rsidRDefault="00F622D3">
      <w:pPr>
        <w:pStyle w:val="RecipientAddress"/>
      </w:pPr>
      <w:r>
        <w:instrText>&gt;&gt;&lt;&lt;_STREET2_</w:instrText>
      </w:r>
    </w:p>
    <w:p w:rsidR="00FF4469" w:rsidRDefault="00F622D3">
      <w:pPr>
        <w:pStyle w:val="RecipientAddress"/>
      </w:pPr>
      <w:r>
        <w:instrText xml:space="preserve">&gt;&gt;&lt;&lt;_CITY_&gt;&gt;&lt;&lt;, _STATE_&gt;&gt;&lt;&lt; _POSTAL_&gt;&gt;" \l 1033 \c 0 \e "" </w:instrText>
      </w:r>
      <w:r w:rsidR="00FF4469">
        <w:fldChar w:fldCharType="separate"/>
      </w:r>
      <w:r w:rsidR="00FF4469">
        <w:fldChar w:fldCharType="end"/>
      </w:r>
    </w:p>
    <w:p w:rsidR="00FF4469" w:rsidRDefault="00FF4469">
      <w:pPr>
        <w:pStyle w:val="RecipientAddress"/>
      </w:pPr>
    </w:p>
    <w:p w:rsidR="00FF4469" w:rsidRDefault="005E7437">
      <w:pPr>
        <w:pStyle w:val="Salutation"/>
      </w:pPr>
      <w:r>
        <w:t>Mr. Talbot,</w:t>
      </w:r>
    </w:p>
    <w:p w:rsidR="00FF4469" w:rsidRDefault="00764B86" w:rsidP="00764B86">
      <w:pPr>
        <w:rPr>
          <w:b/>
        </w:rPr>
      </w:pPr>
      <w:r>
        <w:t>It has come to my attention that you are in need of a student to perform an oversea</w:t>
      </w:r>
      <w:r w:rsidR="00E72A3A">
        <w:t>s</w:t>
      </w:r>
      <w:r>
        <w:t xml:space="preserve"> assignmen</w:t>
      </w:r>
      <w:r w:rsidR="00E72A3A">
        <w:t>t, specifically</w:t>
      </w:r>
      <w:r>
        <w:t xml:space="preserve"> in Russia.  I chose to educate myself on the culture and proper etiquette of the Russian civilization because I found it intriguing</w:t>
      </w:r>
      <w:r w:rsidR="00570DC8">
        <w:t>.  Over the next seven weeks in Global Networking and Exploration, I expect to g</w:t>
      </w:r>
      <w:r w:rsidR="00E72A3A">
        <w:t>ain a better understanding of</w:t>
      </w:r>
      <w:r w:rsidR="00570DC8">
        <w:t xml:space="preserve"> Russian traditions and lifestyles.  I </w:t>
      </w:r>
      <w:r w:rsidR="00E72A3A">
        <w:t xml:space="preserve">am </w:t>
      </w:r>
      <w:r w:rsidR="00570DC8">
        <w:t>the best candidate for this assignment because I am hardworking</w:t>
      </w:r>
      <w:r w:rsidR="005E7437">
        <w:t xml:space="preserve">, friendly, </w:t>
      </w:r>
      <w:r w:rsidR="00570DC8">
        <w:t xml:space="preserve">and persistent.  With </w:t>
      </w:r>
      <w:r w:rsidR="00E72A3A">
        <w:t>my experience and talents</w:t>
      </w:r>
      <w:r w:rsidR="00570DC8">
        <w:t xml:space="preserve"> it would be an easy task for me to gain ample information on Russian life</w:t>
      </w:r>
      <w:r w:rsidR="00E72A3A">
        <w:t xml:space="preserve"> in order to perpetuate their culture</w:t>
      </w:r>
      <w:r w:rsidR="00570DC8">
        <w:t xml:space="preserve">. </w:t>
      </w:r>
      <w:r w:rsidR="00E72A3A">
        <w:t xml:space="preserve"> B</w:t>
      </w:r>
      <w:r w:rsidR="005E7437">
        <w:t xml:space="preserve">ecause my ancestors were from Europe, I have already acquired some of the basic </w:t>
      </w:r>
      <w:r w:rsidR="00E72A3A">
        <w:t xml:space="preserve">European </w:t>
      </w:r>
      <w:r w:rsidR="005E7437">
        <w:t>manners</w:t>
      </w:r>
      <w:r w:rsidR="00E72A3A">
        <w:t xml:space="preserve"> which would help me to easily assimilate to the Russian culture. Thank you for your time</w:t>
      </w:r>
      <w:r w:rsidR="005E7437">
        <w:t xml:space="preserve"> and </w:t>
      </w:r>
      <w:r w:rsidR="00E72A3A">
        <w:t>I look forward to beginning my assignment.</w:t>
      </w:r>
    </w:p>
    <w:p w:rsidR="00FF4469" w:rsidRDefault="00570DC8">
      <w:pPr>
        <w:pStyle w:val="Closing"/>
      </w:pPr>
      <w:r>
        <w:t>Thank you again for considering,</w:t>
      </w:r>
    </w:p>
    <w:sdt>
      <w:sdtPr>
        <w:id w:val="260286289"/>
        <w:placeholder>
          <w:docPart w:val="21EB034F5CAB4224851B1BC46E10C31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FF4469" w:rsidRDefault="00764B86">
          <w:pPr>
            <w:pStyle w:val="Signature"/>
          </w:pPr>
          <w:r>
            <w:t>Mr. Talbot</w:t>
          </w:r>
        </w:p>
      </w:sdtContent>
    </w:sdt>
    <w:p w:rsidR="00FF4469" w:rsidRDefault="005D0992">
      <w:pPr>
        <w:pStyle w:val="Signature"/>
      </w:pPr>
      <w:r>
        <w:t xml:space="preserve">Clayton </w:t>
      </w:r>
      <w:proofErr w:type="spellStart"/>
      <w:r>
        <w:t>Kejas</w:t>
      </w:r>
      <w:proofErr w:type="spellEnd"/>
    </w:p>
    <w:sdt>
      <w:sdtPr>
        <w:id w:val="18534714"/>
        <w:placeholder>
          <w:docPart w:val="1640D521485843F8A166E8EF3A92FDFB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FF4469" w:rsidRDefault="00764B86">
          <w:pPr>
            <w:pStyle w:val="Signature"/>
          </w:pPr>
          <w:r>
            <w:t>Talbots Abroad</w:t>
          </w:r>
        </w:p>
      </w:sdtContent>
    </w:sdt>
    <w:sectPr w:rsidR="00FF4469" w:rsidSect="00FF4469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86" w:rsidRDefault="00764B86">
      <w:pPr>
        <w:spacing w:after="0" w:line="240" w:lineRule="auto"/>
      </w:pPr>
      <w:r>
        <w:separator/>
      </w:r>
    </w:p>
  </w:endnote>
  <w:endnote w:type="continuationSeparator" w:id="0">
    <w:p w:rsidR="00764B86" w:rsidRDefault="0076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69" w:rsidRDefault="00FF4469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FF4469" w:rsidRDefault="00FF4469">
                <w:pPr>
                  <w:pStyle w:val="GrayText"/>
                </w:pPr>
                <w:sdt>
                  <w:sdtPr>
                    <w:id w:val="23888244"/>
                    <w:placeholder>
                      <w:docPart w:val="F1558D6CAAAA403284C222D1FB37A283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764B86">
                      <w:rPr>
                        <w:rFonts w:ascii="Times New Roman" w:hAnsi="Times New Roman"/>
                      </w:rPr>
                      <w:t>Talbots Abroad</w:t>
                    </w:r>
                  </w:sdtContent>
                </w:sdt>
                <w:r w:rsidR="00F622D3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FF4469" w:rsidRDefault="00FF4469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F622D3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69" w:rsidRDefault="00FF4469">
    <w:pPr>
      <w:rPr>
        <w:sz w:val="20"/>
      </w:rPr>
    </w:pPr>
    <w:r w:rsidRPr="00FF4469">
      <w:rPr>
        <w:noProof/>
        <w:sz w:val="10"/>
        <w:szCs w:val="10"/>
      </w:rPr>
      <w:pict>
        <v:rect id="_x0000_s16403" style="position:absolute;margin-left:-351.55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FF4469" w:rsidRDefault="00FF4469">
                <w:pPr>
                  <w:pStyle w:val="GrayText"/>
                </w:pPr>
                <w:sdt>
                  <w:sdtPr>
                    <w:id w:val="805254801"/>
                    <w:placeholder>
                      <w:docPart w:val="AC0DF04B21374CB4A9B3A61B829FCBF5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764B86">
                      <w:rPr>
                        <w:rFonts w:ascii="Times New Roman" w:hAnsi="Times New Roman"/>
                      </w:rPr>
                      <w:t>Talbots Abroad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0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FF4469" w:rsidRDefault="00FF4469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F622D3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FF4469" w:rsidRDefault="00FF4469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69" w:rsidRDefault="00FF4469">
    <w:pPr>
      <w:pStyle w:val="Footer"/>
    </w:pPr>
    <w:r>
      <w:rPr>
        <w:noProof/>
        <w:lang w:eastAsia="en-US" w:bidi="ar-SA"/>
      </w:rPr>
      <w:pict>
        <v:oval id="_x0000_s16394" style="position:absolute;margin-left:32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FF4469" w:rsidRDefault="00FF4469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86" w:rsidRDefault="00764B86">
      <w:pPr>
        <w:spacing w:after="0" w:line="240" w:lineRule="auto"/>
      </w:pPr>
      <w:r>
        <w:separator/>
      </w:r>
    </w:p>
  </w:footnote>
  <w:footnote w:type="continuationSeparator" w:id="0">
    <w:p w:rsidR="00764B86" w:rsidRDefault="00764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8434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570DC8"/>
    <w:rsid w:val="00031A7C"/>
    <w:rsid w:val="00570DC8"/>
    <w:rsid w:val="005D0992"/>
    <w:rsid w:val="005E7437"/>
    <w:rsid w:val="00764B86"/>
    <w:rsid w:val="00773E04"/>
    <w:rsid w:val="00E72A3A"/>
    <w:rsid w:val="00F622D3"/>
    <w:rsid w:val="00FF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69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FF4469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FF4469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469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469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469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469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469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469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469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FF446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FF44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FF4469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FF4469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FF4469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FF4469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FF4469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FF4469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FF4469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FF4469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FF4469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FF446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469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FF4469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FF4469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F4469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F4469"/>
  </w:style>
  <w:style w:type="character" w:customStyle="1" w:styleId="DateChar">
    <w:name w:val="Date Char"/>
    <w:basedOn w:val="DefaultParagraphFont"/>
    <w:link w:val="Date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FF4469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FF44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46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FF446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46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469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469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469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469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469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469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469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FF4469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FF4469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FF4469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469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FF4469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FF4469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FF4469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FF4469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FF4469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FF4469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FF4469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FF4469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FF4469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FF4469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4469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FF4469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FF4469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FF4469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F4469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FF4469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FF4469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FF4469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FF4469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01CA1516BE24E72809DC846D5CD8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36FE9-308C-4ECD-80B9-2BFC4C07AB89}"/>
      </w:docPartPr>
      <w:docPartBody>
        <w:p w:rsidR="00000000" w:rsidRDefault="00000000">
          <w:pPr>
            <w:pStyle w:val="601CA1516BE24E72809DC846D5CD8485"/>
          </w:pPr>
          <w:r>
            <w:t>[Pick the date]</w:t>
          </w:r>
        </w:p>
      </w:docPartBody>
    </w:docPart>
    <w:docPart>
      <w:docPartPr>
        <w:name w:val="4ECA9CF88CFC49F4810A51C346028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93467-0DE0-4E8B-A8C6-8D87BE987247}"/>
      </w:docPartPr>
      <w:docPartBody>
        <w:p w:rsidR="00000000" w:rsidRDefault="00000000">
          <w:pPr>
            <w:pStyle w:val="4ECA9CF88CFC49F4810A51C346028690"/>
          </w:pPr>
          <w:r>
            <w:t>[Type the sender name]</w:t>
          </w:r>
        </w:p>
      </w:docPartBody>
    </w:docPart>
    <w:docPart>
      <w:docPartPr>
        <w:name w:val="421A474F820E4361AF0495C856A69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7384B-7F9A-4F2E-815B-AF9B850DC7E4}"/>
      </w:docPartPr>
      <w:docPartBody>
        <w:p w:rsidR="00000000" w:rsidRDefault="00000000">
          <w:pPr>
            <w:pStyle w:val="421A474F820E4361AF0495C856A69F3E"/>
          </w:pPr>
          <w:r>
            <w:t>[Type the sender company name]</w:t>
          </w:r>
        </w:p>
      </w:docPartBody>
    </w:docPart>
    <w:docPart>
      <w:docPartPr>
        <w:name w:val="21EB034F5CAB4224851B1BC46E10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4BDBE-774C-42D0-A12D-D1B6F3938221}"/>
      </w:docPartPr>
      <w:docPartBody>
        <w:p w:rsidR="00000000" w:rsidRDefault="00000000">
          <w:pPr>
            <w:pStyle w:val="21EB034F5CAB4224851B1BC46E10C316"/>
          </w:pPr>
          <w:r>
            <w:t>[Type the sender name]</w:t>
          </w:r>
        </w:p>
      </w:docPartBody>
    </w:docPart>
    <w:docPart>
      <w:docPartPr>
        <w:name w:val="1640D521485843F8A166E8EF3A92F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070D7-C1BE-4CD7-A6CD-FD35E8298B1A}"/>
      </w:docPartPr>
      <w:docPartBody>
        <w:p w:rsidR="00000000" w:rsidRDefault="00000000">
          <w:pPr>
            <w:pStyle w:val="1640D521485843F8A166E8EF3A92FDFB"/>
          </w:pPr>
          <w:r>
            <w:t>[Type the sender company name]</w:t>
          </w:r>
        </w:p>
      </w:docPartBody>
    </w:docPart>
    <w:docPart>
      <w:docPartPr>
        <w:name w:val="F1558D6CAAAA403284C222D1FB37A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07E7C-F31D-4419-B063-101BCAF6D63A}"/>
      </w:docPartPr>
      <w:docPartBody>
        <w:p w:rsidR="00000000" w:rsidRDefault="00000000">
          <w:pPr>
            <w:pStyle w:val="F1558D6CAAAA403284C222D1FB37A283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AC0DF04B21374CB4A9B3A61B829FC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F5D6A-29A2-4518-99C1-A9B6A7EA6D92}"/>
      </w:docPartPr>
      <w:docPartBody>
        <w:p w:rsidR="00000000" w:rsidRDefault="00000000">
          <w:pPr>
            <w:pStyle w:val="AC0DF04B21374CB4A9B3A61B829FCBF5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1CA1516BE24E72809DC846D5CD8485">
    <w:name w:val="601CA1516BE24E72809DC846D5CD8485"/>
  </w:style>
  <w:style w:type="paragraph" w:customStyle="1" w:styleId="4ECA9CF88CFC49F4810A51C346028690">
    <w:name w:val="4ECA9CF88CFC49F4810A51C346028690"/>
  </w:style>
  <w:style w:type="paragraph" w:customStyle="1" w:styleId="421A474F820E4361AF0495C856A69F3E">
    <w:name w:val="421A474F820E4361AF0495C856A69F3E"/>
  </w:style>
  <w:style w:type="paragraph" w:customStyle="1" w:styleId="0EC6F6E48D8649B0AC405A8EBEC722A4">
    <w:name w:val="0EC6F6E48D8649B0AC405A8EBEC722A4"/>
  </w:style>
  <w:style w:type="paragraph" w:customStyle="1" w:styleId="9F1049BFB5A247A8A4F69CA96E56BC2B">
    <w:name w:val="9F1049BFB5A247A8A4F69CA96E56BC2B"/>
  </w:style>
  <w:style w:type="paragraph" w:customStyle="1" w:styleId="A316D1C347D74B929B4C5A9949C669A7">
    <w:name w:val="A316D1C347D74B929B4C5A9949C669A7"/>
  </w:style>
  <w:style w:type="paragraph" w:customStyle="1" w:styleId="21EB034F5CAB4224851B1BC46E10C316">
    <w:name w:val="21EB034F5CAB4224851B1BC46E10C31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01A75700E0741DD8D25D0B55D79CCB6">
    <w:name w:val="B01A75700E0741DD8D25D0B55D79CCB6"/>
  </w:style>
  <w:style w:type="paragraph" w:customStyle="1" w:styleId="1640D521485843F8A166E8EF3A92FDFB">
    <w:name w:val="1640D521485843F8A166E8EF3A92FDFB"/>
  </w:style>
  <w:style w:type="paragraph" w:customStyle="1" w:styleId="F1558D6CAAAA403284C222D1FB37A283">
    <w:name w:val="F1558D6CAAAA403284C222D1FB37A283"/>
  </w:style>
  <w:style w:type="paragraph" w:customStyle="1" w:styleId="AC0DF04B21374CB4A9B3A61B829FCBF5">
    <w:name w:val="AC0DF04B21374CB4A9B3A61B829FCB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>2012-04-17T00:00:00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50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Talbot</dc:creator>
  <cp:keywords/>
  <dc:description/>
  <cp:lastModifiedBy>John</cp:lastModifiedBy>
  <cp:revision>4</cp:revision>
  <cp:lastPrinted>2012-04-18T02:30:00Z</cp:lastPrinted>
  <dcterms:created xsi:type="dcterms:W3CDTF">2012-04-18T01:45:00Z</dcterms:created>
  <dcterms:modified xsi:type="dcterms:W3CDTF">2012-04-18T02:38:00Z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